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14FF" w:rsidRPr="003431FD" w:rsidRDefault="00513B96" w:rsidP="003431FD">
      <w:pPr>
        <w:pStyle w:val="afff4"/>
        <w:ind w:left="851" w:right="201"/>
        <w:jc w:val="center"/>
        <w:rPr>
          <w:rFonts w:ascii="Times New Roman" w:hAnsi="Times New Roman"/>
          <w:sz w:val="24"/>
          <w:szCs w:val="24"/>
        </w:rPr>
      </w:pPr>
      <w:r w:rsidRPr="003431FD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6714FF" w:rsidRPr="003431FD" w:rsidRDefault="00513B96" w:rsidP="003431FD">
      <w:pPr>
        <w:pStyle w:val="afff4"/>
        <w:ind w:left="851" w:right="201"/>
        <w:jc w:val="center"/>
        <w:rPr>
          <w:rFonts w:ascii="Times New Roman" w:hAnsi="Times New Roman"/>
          <w:sz w:val="24"/>
          <w:szCs w:val="24"/>
        </w:rPr>
      </w:pPr>
      <w:r w:rsidRPr="003431FD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3431FD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3431FD">
        <w:rPr>
          <w:rFonts w:ascii="Times New Roman" w:hAnsi="Times New Roman"/>
          <w:sz w:val="24"/>
          <w:szCs w:val="24"/>
        </w:rPr>
        <w:t>»</w:t>
      </w:r>
    </w:p>
    <w:p w:rsidR="006714FF" w:rsidRPr="003431FD" w:rsidRDefault="00FD7C5E" w:rsidP="003431FD">
      <w:pPr>
        <w:pStyle w:val="afff4"/>
        <w:ind w:left="851" w:right="201"/>
        <w:jc w:val="center"/>
        <w:rPr>
          <w:rFonts w:ascii="Times New Roman" w:hAnsi="Times New Roman"/>
          <w:sz w:val="24"/>
          <w:szCs w:val="24"/>
        </w:rPr>
      </w:pPr>
      <w:r w:rsidRPr="003431FD"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714FF" w:rsidRDefault="006714FF"/>
              </w:txbxContent>
            </v:textbox>
          </v:rect>
        </w:pict>
      </w:r>
      <w:r w:rsidR="00513B96" w:rsidRPr="003431FD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6714FF" w:rsidRPr="003431FD" w:rsidRDefault="006714FF" w:rsidP="003431FD">
      <w:pPr>
        <w:pStyle w:val="afff4"/>
        <w:ind w:left="851" w:right="201"/>
        <w:jc w:val="center"/>
        <w:rPr>
          <w:rFonts w:ascii="Times New Roman" w:hAnsi="Times New Roman"/>
          <w:sz w:val="24"/>
          <w:szCs w:val="24"/>
        </w:rPr>
      </w:pPr>
    </w:p>
    <w:p w:rsidR="006714FF" w:rsidRPr="003431FD" w:rsidRDefault="00513B96" w:rsidP="003431FD">
      <w:pPr>
        <w:pStyle w:val="afff4"/>
        <w:ind w:left="851" w:right="201"/>
        <w:rPr>
          <w:rFonts w:ascii="Times New Roman" w:hAnsi="Times New Roman"/>
          <w:sz w:val="20"/>
          <w:szCs w:val="20"/>
        </w:rPr>
      </w:pPr>
      <w:r w:rsidRPr="003431FD">
        <w:rPr>
          <w:rFonts w:ascii="Times New Roman" w:hAnsi="Times New Roman"/>
          <w:sz w:val="20"/>
          <w:szCs w:val="20"/>
        </w:rPr>
        <w:t>671401 РБ, Хоринский район,</w:t>
      </w:r>
    </w:p>
    <w:p w:rsidR="006714FF" w:rsidRPr="003431FD" w:rsidRDefault="00513B96" w:rsidP="003431FD">
      <w:pPr>
        <w:pStyle w:val="afff4"/>
        <w:ind w:left="851" w:right="201"/>
        <w:rPr>
          <w:rFonts w:ascii="Times New Roman" w:hAnsi="Times New Roman"/>
          <w:sz w:val="20"/>
          <w:szCs w:val="20"/>
        </w:rPr>
      </w:pPr>
      <w:r w:rsidRPr="003431FD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3431FD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3431FD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3431FD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3431FD">
        <w:rPr>
          <w:rFonts w:ascii="Times New Roman" w:hAnsi="Times New Roman"/>
          <w:sz w:val="20"/>
          <w:szCs w:val="20"/>
        </w:rPr>
        <w:t xml:space="preserve">, 6                                                          </w:t>
      </w:r>
      <w:r w:rsidR="00DB69C6" w:rsidRPr="003431FD">
        <w:rPr>
          <w:rFonts w:ascii="Times New Roman" w:hAnsi="Times New Roman"/>
          <w:sz w:val="20"/>
          <w:szCs w:val="20"/>
        </w:rPr>
        <w:t xml:space="preserve">         </w:t>
      </w:r>
      <w:r w:rsidR="00956339" w:rsidRPr="003431FD">
        <w:rPr>
          <w:rFonts w:ascii="Times New Roman" w:hAnsi="Times New Roman"/>
          <w:sz w:val="20"/>
          <w:szCs w:val="20"/>
        </w:rPr>
        <w:t xml:space="preserve">       </w:t>
      </w:r>
      <w:r w:rsidR="003431FD">
        <w:rPr>
          <w:rFonts w:ascii="Times New Roman" w:hAnsi="Times New Roman"/>
          <w:sz w:val="20"/>
          <w:szCs w:val="20"/>
        </w:rPr>
        <w:t xml:space="preserve">                 </w:t>
      </w:r>
      <w:r w:rsidR="00956339" w:rsidRPr="003431FD">
        <w:rPr>
          <w:rFonts w:ascii="Times New Roman" w:hAnsi="Times New Roman"/>
          <w:sz w:val="20"/>
          <w:szCs w:val="20"/>
        </w:rPr>
        <w:t xml:space="preserve">      </w:t>
      </w:r>
      <w:r w:rsidRPr="003431FD">
        <w:rPr>
          <w:rFonts w:ascii="Times New Roman" w:hAnsi="Times New Roman"/>
          <w:sz w:val="20"/>
          <w:szCs w:val="20"/>
        </w:rPr>
        <w:t xml:space="preserve"> тел. 24-1-35</w:t>
      </w:r>
    </w:p>
    <w:p w:rsidR="006714FF" w:rsidRPr="003431FD" w:rsidRDefault="00FD7C5E" w:rsidP="003431FD">
      <w:pPr>
        <w:pStyle w:val="afff4"/>
        <w:ind w:left="851" w:right="201"/>
        <w:jc w:val="center"/>
        <w:rPr>
          <w:rFonts w:ascii="Times New Roman" w:hAnsi="Times New Roman"/>
          <w:sz w:val="24"/>
          <w:szCs w:val="24"/>
        </w:rPr>
      </w:pPr>
      <w:r w:rsidRPr="003431FD">
        <w:rPr>
          <w:rFonts w:ascii="Times New Roman" w:hAnsi="Times New Roman"/>
          <w:sz w:val="24"/>
          <w:szCs w:val="24"/>
        </w:rPr>
      </w:r>
      <w:r w:rsidRPr="003431FD">
        <w:rPr>
          <w:rFonts w:ascii="Times New Roman" w:hAnsi="Times New Roman"/>
          <w:sz w:val="24"/>
          <w:szCs w:val="24"/>
        </w:rPr>
        <w:pict>
          <v:group id="_x0000_s1027" editas="canvas" style="width:459pt;height:8.35pt;mso-position-horizontal-relative:char;mso-position-vertical-relative:line" coordsize="582,10604">
            <v:rect id="_x0000_s1029" style="position:absolute;width:582;height:10" o:gfxdata="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osDs0gAAAAQBAAAPAAAAAAAAAAEAIAAAACIAAABkcnMvZG93bnJldi54&#10;bWxQSwECFAAUAAAACACHTuJAaii0jzkCAACtBAAADgAAAAAAAAABACAAAAAhAQAAZHJzL2Uyb0Rv&#10;Yy54bWxQSwUGAAAAAAYABgBZAQAAzAUAAAAA&#10;" filled="f" stroked="f">
              <o:lock v:ext="edit" rotation="t" aspectratio="t"/>
            </v:rect>
            <v:line id="_x0000_s1028" style="position:absolute" from="11,0" to="582,0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onrl1QAAAAQBAAAPAAAAAAAAAAEAIAAAACIAAABkcnMv&#10;ZG93bnJldi54bWxQSwECFAAUAAAACACHTuJARbucRAYCAAD/AwAADgAAAAAAAAABACAAAAAkAQAA&#10;ZHJzL2Uyb0RvYy54bWxQSwUGAAAAAAYABgBZAQAAnAUAAAAA&#10;" strokeweight="4.5pt"/>
            <w10:wrap type="none"/>
            <w10:anchorlock/>
          </v:group>
        </w:pict>
      </w:r>
    </w:p>
    <w:p w:rsidR="006714FF" w:rsidRPr="003431FD" w:rsidRDefault="009D1EAB" w:rsidP="003431FD">
      <w:pPr>
        <w:ind w:left="851" w:right="201"/>
        <w:jc w:val="center"/>
        <w:rPr>
          <w:sz w:val="26"/>
          <w:szCs w:val="26"/>
        </w:rPr>
      </w:pPr>
      <w:r w:rsidRPr="003431FD">
        <w:rPr>
          <w:sz w:val="26"/>
          <w:szCs w:val="26"/>
        </w:rPr>
        <w:t xml:space="preserve">                               </w:t>
      </w:r>
      <w:r w:rsidR="00513B96" w:rsidRPr="003431FD">
        <w:rPr>
          <w:sz w:val="26"/>
          <w:szCs w:val="26"/>
        </w:rPr>
        <w:t>РЕШЕНИЕ</w:t>
      </w:r>
      <w:r w:rsidRPr="003431FD">
        <w:rPr>
          <w:sz w:val="26"/>
          <w:szCs w:val="26"/>
        </w:rPr>
        <w:t xml:space="preserve">                             ПРОЕКТ</w:t>
      </w:r>
    </w:p>
    <w:p w:rsidR="006714FF" w:rsidRPr="003431FD" w:rsidRDefault="00513B96" w:rsidP="003431FD">
      <w:pPr>
        <w:ind w:left="851" w:right="201"/>
        <w:jc w:val="center"/>
        <w:rPr>
          <w:sz w:val="26"/>
          <w:szCs w:val="26"/>
        </w:rPr>
      </w:pPr>
      <w:r w:rsidRPr="003431FD">
        <w:rPr>
          <w:sz w:val="26"/>
          <w:szCs w:val="26"/>
        </w:rPr>
        <w:t>№ «»                                                                             от «»</w:t>
      </w:r>
      <w:r w:rsidR="00DB69C6" w:rsidRPr="003431FD">
        <w:rPr>
          <w:sz w:val="26"/>
          <w:szCs w:val="26"/>
        </w:rPr>
        <w:t xml:space="preserve"> марта</w:t>
      </w:r>
      <w:r w:rsidRPr="003431FD">
        <w:rPr>
          <w:sz w:val="26"/>
          <w:szCs w:val="26"/>
        </w:rPr>
        <w:t xml:space="preserve">     202</w:t>
      </w:r>
      <w:r w:rsidR="009D1EAB" w:rsidRPr="003431FD">
        <w:rPr>
          <w:sz w:val="26"/>
          <w:szCs w:val="26"/>
        </w:rPr>
        <w:t>5</w:t>
      </w:r>
      <w:r w:rsidRPr="003431FD">
        <w:rPr>
          <w:sz w:val="26"/>
          <w:szCs w:val="26"/>
        </w:rPr>
        <w:t>года</w:t>
      </w:r>
    </w:p>
    <w:p w:rsidR="00A2571C" w:rsidRPr="003431FD" w:rsidRDefault="00A2571C" w:rsidP="003431FD">
      <w:pPr>
        <w:ind w:left="851" w:right="201"/>
        <w:jc w:val="center"/>
      </w:pPr>
    </w:p>
    <w:p w:rsidR="009D1EAB" w:rsidRPr="003431FD" w:rsidRDefault="009578B2" w:rsidP="003431FD">
      <w:pPr>
        <w:pStyle w:val="afff5"/>
        <w:shd w:val="clear" w:color="auto" w:fill="FFFFFF"/>
        <w:ind w:left="851" w:right="201"/>
        <w:jc w:val="both"/>
        <w:rPr>
          <w:b/>
          <w:color w:val="000000"/>
        </w:rPr>
      </w:pPr>
      <w:r w:rsidRPr="003431FD">
        <w:rPr>
          <w:b/>
          <w:bCs/>
        </w:rPr>
        <w:t>«О внесении изменений и дополнений в решение Совета депутатов МО СП «</w:t>
      </w:r>
      <w:proofErr w:type="spellStart"/>
      <w:r w:rsidRPr="003431FD">
        <w:rPr>
          <w:b/>
          <w:bCs/>
        </w:rPr>
        <w:t>Краснопартизанское</w:t>
      </w:r>
      <w:proofErr w:type="spellEnd"/>
      <w:r w:rsidRPr="003431FD">
        <w:rPr>
          <w:b/>
          <w:bCs/>
        </w:rPr>
        <w:t>» № «</w:t>
      </w:r>
      <w:r w:rsidR="009D1EAB" w:rsidRPr="003431FD">
        <w:rPr>
          <w:b/>
          <w:bCs/>
        </w:rPr>
        <w:t>16» от «08</w:t>
      </w:r>
      <w:r w:rsidRPr="003431FD">
        <w:rPr>
          <w:b/>
          <w:bCs/>
        </w:rPr>
        <w:t xml:space="preserve">» </w:t>
      </w:r>
      <w:r w:rsidR="009D1EAB" w:rsidRPr="003431FD">
        <w:rPr>
          <w:b/>
          <w:bCs/>
        </w:rPr>
        <w:t>декаб</w:t>
      </w:r>
      <w:r w:rsidRPr="003431FD">
        <w:rPr>
          <w:b/>
          <w:bCs/>
        </w:rPr>
        <w:t>ря 202</w:t>
      </w:r>
      <w:r w:rsidR="009D1EAB" w:rsidRPr="003431FD">
        <w:rPr>
          <w:b/>
          <w:bCs/>
        </w:rPr>
        <w:t>1</w:t>
      </w:r>
      <w:r w:rsidRPr="003431FD">
        <w:rPr>
          <w:b/>
          <w:bCs/>
        </w:rPr>
        <w:t xml:space="preserve"> г. </w:t>
      </w:r>
      <w:r w:rsidR="009D1EAB" w:rsidRPr="003431FD">
        <w:rPr>
          <w:b/>
          <w:color w:val="000000"/>
        </w:rPr>
        <w:t>«Об утверждении Положения о муниципальном жилищном контроле на территории муниципального образования  сельское поселение «</w:t>
      </w:r>
      <w:proofErr w:type="spellStart"/>
      <w:r w:rsidR="009D1EAB" w:rsidRPr="003431FD">
        <w:rPr>
          <w:b/>
          <w:color w:val="000000"/>
        </w:rPr>
        <w:t>Краснопартизанское</w:t>
      </w:r>
      <w:proofErr w:type="spellEnd"/>
      <w:r w:rsidR="009D1EAB" w:rsidRPr="003431FD">
        <w:rPr>
          <w:b/>
          <w:color w:val="000000"/>
        </w:rPr>
        <w:t>»»</w:t>
      </w:r>
    </w:p>
    <w:p w:rsidR="006714FF" w:rsidRPr="003431FD" w:rsidRDefault="006714FF" w:rsidP="003431FD">
      <w:pPr>
        <w:ind w:left="851" w:right="201"/>
        <w:jc w:val="both"/>
        <w:rPr>
          <w:sz w:val="26"/>
          <w:szCs w:val="26"/>
        </w:rPr>
      </w:pPr>
    </w:p>
    <w:p w:rsidR="006714FF" w:rsidRPr="004351DA" w:rsidRDefault="003431FD" w:rsidP="003431FD">
      <w:pPr>
        <w:ind w:left="851" w:right="201"/>
        <w:jc w:val="both"/>
      </w:pPr>
      <w:r>
        <w:t xml:space="preserve">        </w:t>
      </w:r>
      <w:proofErr w:type="gramStart"/>
      <w:r w:rsidR="00513B96" w:rsidRPr="004351DA">
        <w:t xml:space="preserve">В соответствии </w:t>
      </w:r>
      <w:r w:rsidR="00C6503D" w:rsidRPr="004351DA">
        <w:t>с частью 5 статьи 20 Жилищного кодекса Российской Федерации,</w:t>
      </w:r>
      <w:r w:rsidR="00513B96" w:rsidRPr="004351DA"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C6503D" w:rsidRPr="004351DA">
        <w:t xml:space="preserve"> Федеральным законом от 31.07.2020 № 248-ФЗ «О государственном контроле (надзоре) и муниципальном контроле в Российской Федерации</w:t>
      </w:r>
      <w:r w:rsidRPr="004351DA">
        <w:t xml:space="preserve"> (в редакции</w:t>
      </w:r>
      <w:r w:rsidR="00C6503D" w:rsidRPr="004351DA">
        <w:t xml:space="preserve"> </w:t>
      </w:r>
      <w:r w:rsidRPr="004351DA">
        <w:t xml:space="preserve">от </w:t>
      </w:r>
      <w:r w:rsidR="003005B4" w:rsidRPr="004351DA">
        <w:t>28.12.2024 №540-ФЗ</w:t>
      </w:r>
      <w:r w:rsidRPr="004351DA">
        <w:t>)</w:t>
      </w:r>
      <w:r w:rsidR="003005B4" w:rsidRPr="004351DA">
        <w:t>,</w:t>
      </w:r>
      <w:r w:rsidR="00C6503D" w:rsidRPr="004351DA">
        <w:t xml:space="preserve"> </w:t>
      </w:r>
      <w:r w:rsidRPr="004351DA">
        <w:t xml:space="preserve">учитывая протест прокуратуры </w:t>
      </w:r>
      <w:proofErr w:type="spellStart"/>
      <w:r w:rsidRPr="004351DA">
        <w:t>Хоринского</w:t>
      </w:r>
      <w:proofErr w:type="spellEnd"/>
      <w:r w:rsidRPr="004351DA">
        <w:t xml:space="preserve"> района от 26.02.2025г. № 03-01-2025/230-25-20810027</w:t>
      </w:r>
      <w:r w:rsidR="004351DA" w:rsidRPr="004351DA">
        <w:t>, руководствуясь</w:t>
      </w:r>
      <w:r w:rsidRPr="004351DA">
        <w:t xml:space="preserve"> </w:t>
      </w:r>
      <w:r w:rsidR="00513B96" w:rsidRPr="004351DA">
        <w:t>Устав</w:t>
      </w:r>
      <w:r w:rsidR="004351DA" w:rsidRPr="004351DA">
        <w:t>ом</w:t>
      </w:r>
      <w:r w:rsidR="00513B96" w:rsidRPr="004351DA">
        <w:t xml:space="preserve"> муниципального образования сельское</w:t>
      </w:r>
      <w:proofErr w:type="gramEnd"/>
      <w:r w:rsidR="00513B96" w:rsidRPr="004351DA">
        <w:t xml:space="preserve"> поселение «</w:t>
      </w:r>
      <w:proofErr w:type="spellStart"/>
      <w:r w:rsidR="00513B96" w:rsidRPr="004351DA">
        <w:t>Кранопартизанское</w:t>
      </w:r>
      <w:proofErr w:type="spellEnd"/>
      <w:r w:rsidR="00513B96" w:rsidRPr="004351DA">
        <w:t>», Совет депутатов  муниципального образования сельское поселение «</w:t>
      </w:r>
      <w:proofErr w:type="spellStart"/>
      <w:r w:rsidR="00513B96" w:rsidRPr="004351DA">
        <w:t>Краснопартизанкое</w:t>
      </w:r>
      <w:proofErr w:type="spellEnd"/>
      <w:r w:rsidR="00513B96" w:rsidRPr="004351DA">
        <w:t>».</w:t>
      </w:r>
    </w:p>
    <w:p w:rsidR="006714FF" w:rsidRPr="003431FD" w:rsidRDefault="00513B96" w:rsidP="003431FD">
      <w:pPr>
        <w:suppressAutoHyphens/>
        <w:spacing w:before="120" w:after="120"/>
        <w:ind w:left="851" w:right="201"/>
        <w:jc w:val="center"/>
        <w:rPr>
          <w:b/>
          <w:bCs/>
        </w:rPr>
      </w:pPr>
      <w:r w:rsidRPr="003431FD">
        <w:rPr>
          <w:b/>
          <w:bCs/>
        </w:rPr>
        <w:t>РЕШИЛ:</w:t>
      </w:r>
    </w:p>
    <w:p w:rsidR="006714FF" w:rsidRPr="003431FD" w:rsidRDefault="00513B96" w:rsidP="003431FD">
      <w:pPr>
        <w:pStyle w:val="afff5"/>
        <w:numPr>
          <w:ilvl w:val="0"/>
          <w:numId w:val="12"/>
        </w:numPr>
        <w:shd w:val="clear" w:color="auto" w:fill="FFFFFF"/>
        <w:ind w:left="851" w:right="201" w:firstLine="0"/>
        <w:jc w:val="both"/>
      </w:pPr>
      <w:r w:rsidRPr="003431FD">
        <w:t xml:space="preserve">Внести изменения </w:t>
      </w:r>
      <w:r w:rsidR="009578B2" w:rsidRPr="003431FD">
        <w:t>и дополнения</w:t>
      </w:r>
      <w:r w:rsidR="009578B2" w:rsidRPr="003431FD">
        <w:rPr>
          <w:bCs/>
          <w:sz w:val="28"/>
          <w:szCs w:val="28"/>
        </w:rPr>
        <w:t xml:space="preserve"> в </w:t>
      </w:r>
      <w:r w:rsidR="009578B2" w:rsidRPr="003431FD">
        <w:rPr>
          <w:bCs/>
        </w:rPr>
        <w:t>решение Совета депутатов МО СП «</w:t>
      </w:r>
      <w:proofErr w:type="spellStart"/>
      <w:r w:rsidR="009578B2" w:rsidRPr="003431FD">
        <w:rPr>
          <w:bCs/>
        </w:rPr>
        <w:t>Краснопартизанское</w:t>
      </w:r>
      <w:proofErr w:type="spellEnd"/>
      <w:r w:rsidR="009578B2" w:rsidRPr="003431FD">
        <w:rPr>
          <w:bCs/>
        </w:rPr>
        <w:t>» № «</w:t>
      </w:r>
      <w:r w:rsidR="009D1EAB" w:rsidRPr="003431FD">
        <w:rPr>
          <w:bCs/>
        </w:rPr>
        <w:t>16</w:t>
      </w:r>
      <w:r w:rsidR="009578B2" w:rsidRPr="003431FD">
        <w:rPr>
          <w:bCs/>
        </w:rPr>
        <w:t>» от «</w:t>
      </w:r>
      <w:r w:rsidR="009D1EAB" w:rsidRPr="003431FD">
        <w:rPr>
          <w:bCs/>
        </w:rPr>
        <w:t>08</w:t>
      </w:r>
      <w:r w:rsidR="009578B2" w:rsidRPr="003431FD">
        <w:rPr>
          <w:bCs/>
        </w:rPr>
        <w:t xml:space="preserve">» </w:t>
      </w:r>
      <w:r w:rsidR="009D1EAB" w:rsidRPr="003431FD">
        <w:rPr>
          <w:bCs/>
        </w:rPr>
        <w:t>дека</w:t>
      </w:r>
      <w:r w:rsidR="009578B2" w:rsidRPr="003431FD">
        <w:rPr>
          <w:bCs/>
        </w:rPr>
        <w:t>бря 202</w:t>
      </w:r>
      <w:r w:rsidR="009D1EAB" w:rsidRPr="003431FD">
        <w:rPr>
          <w:bCs/>
        </w:rPr>
        <w:t>1</w:t>
      </w:r>
      <w:r w:rsidR="009578B2" w:rsidRPr="003431FD">
        <w:rPr>
          <w:bCs/>
        </w:rPr>
        <w:t xml:space="preserve"> г. </w:t>
      </w:r>
      <w:r w:rsidR="009D1EAB" w:rsidRPr="003431FD">
        <w:rPr>
          <w:color w:val="000000"/>
        </w:rPr>
        <w:t>«Об утверждении Положения о муниципальном жилищном контроле на территории муниципального образования  сельское поселение «</w:t>
      </w:r>
      <w:proofErr w:type="spellStart"/>
      <w:r w:rsidR="009D1EAB" w:rsidRPr="003431FD">
        <w:rPr>
          <w:color w:val="000000"/>
        </w:rPr>
        <w:t>Краснопартизанское</w:t>
      </w:r>
      <w:proofErr w:type="spellEnd"/>
      <w:r w:rsidR="009D1EAB" w:rsidRPr="003431FD">
        <w:rPr>
          <w:color w:val="000000"/>
        </w:rPr>
        <w:t>»»</w:t>
      </w:r>
      <w:r w:rsidRPr="003431FD">
        <w:t>:</w:t>
      </w:r>
    </w:p>
    <w:p w:rsidR="00C6503D" w:rsidRPr="003431FD" w:rsidRDefault="009837CD" w:rsidP="003431FD">
      <w:pPr>
        <w:numPr>
          <w:ilvl w:val="1"/>
          <w:numId w:val="12"/>
        </w:numPr>
        <w:ind w:left="851" w:right="201" w:firstLine="0"/>
        <w:jc w:val="both"/>
      </w:pPr>
      <w:r w:rsidRPr="003431FD">
        <w:t>пункт 1.8 раздела 1 Положения исключить.</w:t>
      </w:r>
    </w:p>
    <w:p w:rsidR="009837CD" w:rsidRPr="003431FD" w:rsidRDefault="009837CD" w:rsidP="003431FD">
      <w:pPr>
        <w:numPr>
          <w:ilvl w:val="1"/>
          <w:numId w:val="12"/>
        </w:numPr>
        <w:ind w:left="851" w:right="201" w:firstLine="0"/>
        <w:jc w:val="both"/>
      </w:pPr>
      <w:r w:rsidRPr="003431FD">
        <w:t xml:space="preserve">Пункт 2.5 раздел 2 Положения </w:t>
      </w:r>
      <w:r w:rsidR="00C80C02" w:rsidRPr="003431FD">
        <w:t>изложить в следующей редакции</w:t>
      </w:r>
      <w:r w:rsidR="00964B1A">
        <w:t>: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«</w:t>
      </w:r>
      <w:r w:rsidR="00C80C02" w:rsidRPr="003431FD">
        <w:rPr>
          <w:rFonts w:ascii="Times New Roman" w:hAnsi="Times New Roman" w:cs="Times New Roman"/>
          <w:sz w:val="24"/>
          <w:szCs w:val="24"/>
        </w:rPr>
        <w:t xml:space="preserve">При осуществлении администрацией муниципального жилищного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могут проводиться следующие виды профилактических мероприятий: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1) информирование;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2) обобщение правоприменительной практики;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3) меры стимулирования добросовестности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4) объявление предостережений;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80C02" w:rsidRPr="003431FD">
        <w:rPr>
          <w:rFonts w:ascii="Times New Roman" w:hAnsi="Times New Roman" w:cs="Times New Roman"/>
          <w:sz w:val="24"/>
          <w:szCs w:val="24"/>
        </w:rPr>
        <w:t>5) консультирование;</w:t>
      </w:r>
    </w:p>
    <w:p w:rsidR="00C80C02" w:rsidRPr="003431FD" w:rsidRDefault="00964B1A" w:rsidP="003431FD">
      <w:pPr>
        <w:ind w:left="851" w:right="201"/>
        <w:jc w:val="both"/>
      </w:pPr>
      <w:r>
        <w:t xml:space="preserve">       </w:t>
      </w:r>
      <w:r w:rsidR="00C80C02" w:rsidRPr="003431FD">
        <w:t xml:space="preserve">6) </w:t>
      </w:r>
      <w:proofErr w:type="spellStart"/>
      <w:r w:rsidR="00DF5E1A" w:rsidRPr="003431FD">
        <w:t>с</w:t>
      </w:r>
      <w:r w:rsidR="00C80C02" w:rsidRPr="003431FD">
        <w:t>амообследование</w:t>
      </w:r>
      <w:proofErr w:type="spellEnd"/>
      <w:r w:rsidR="00C80C02" w:rsidRPr="003431FD">
        <w:t>;</w:t>
      </w:r>
    </w:p>
    <w:p w:rsidR="00C80C02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C80C02" w:rsidRPr="003431FD">
        <w:rPr>
          <w:rFonts w:ascii="Times New Roman" w:hAnsi="Times New Roman" w:cs="Times New Roman"/>
        </w:rPr>
        <w:t xml:space="preserve">7) </w:t>
      </w:r>
      <w:r w:rsidR="00C80C02" w:rsidRPr="003431FD">
        <w:rPr>
          <w:rFonts w:ascii="Times New Roman" w:hAnsi="Times New Roman" w:cs="Times New Roman"/>
          <w:sz w:val="24"/>
          <w:szCs w:val="24"/>
        </w:rPr>
        <w:t>профилактический визит</w:t>
      </w:r>
      <w:proofErr w:type="gramStart"/>
      <w:r w:rsidR="00C80C02" w:rsidRPr="003431F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E5B47" w:rsidRPr="003431FD" w:rsidRDefault="00BE5B47" w:rsidP="003431FD">
      <w:pPr>
        <w:numPr>
          <w:ilvl w:val="1"/>
          <w:numId w:val="12"/>
        </w:numPr>
        <w:spacing w:line="276" w:lineRule="auto"/>
        <w:ind w:left="851" w:right="201" w:firstLine="0"/>
        <w:jc w:val="both"/>
      </w:pPr>
      <w:r w:rsidRPr="003431FD">
        <w:t xml:space="preserve">Пункт 3.1 раздел 3 Положения </w:t>
      </w:r>
      <w:r w:rsidR="00021D02" w:rsidRPr="003431FD">
        <w:t>дополнить  подпунктами:</w:t>
      </w:r>
    </w:p>
    <w:p w:rsidR="00021D02" w:rsidRPr="003431FD" w:rsidRDefault="00964B1A" w:rsidP="00964B1A">
      <w:pPr>
        <w:pStyle w:val="dt-p"/>
        <w:shd w:val="clear" w:color="auto" w:fill="FFFFFF"/>
        <w:spacing w:before="0" w:beforeAutospacing="0" w:after="0" w:afterAutospacing="0"/>
        <w:ind w:left="851" w:right="201"/>
        <w:textAlignment w:val="baseline"/>
        <w:rPr>
          <w:color w:val="000000"/>
        </w:rPr>
      </w:pPr>
      <w:r>
        <w:rPr>
          <w:color w:val="000000"/>
        </w:rPr>
        <w:t xml:space="preserve">       </w:t>
      </w:r>
      <w:r w:rsidR="00021D02" w:rsidRPr="003431FD">
        <w:rPr>
          <w:color w:val="000000"/>
        </w:rPr>
        <w:t>7) контрольная закупка;</w:t>
      </w:r>
    </w:p>
    <w:p w:rsidR="00021D02" w:rsidRPr="003431FD" w:rsidRDefault="00964B1A" w:rsidP="00964B1A">
      <w:pPr>
        <w:pStyle w:val="dt-p"/>
        <w:shd w:val="clear" w:color="auto" w:fill="FFFFFF"/>
        <w:spacing w:before="0" w:beforeAutospacing="0" w:after="0" w:afterAutospacing="0"/>
        <w:ind w:left="851" w:right="201"/>
        <w:textAlignment w:val="baseline"/>
        <w:rPr>
          <w:color w:val="000000"/>
        </w:rPr>
      </w:pPr>
      <w:r>
        <w:rPr>
          <w:color w:val="000000"/>
        </w:rPr>
        <w:t xml:space="preserve">       </w:t>
      </w:r>
      <w:r w:rsidR="00021D02" w:rsidRPr="003431FD">
        <w:rPr>
          <w:color w:val="000000"/>
        </w:rPr>
        <w:t xml:space="preserve">8) </w:t>
      </w:r>
      <w:r w:rsidR="00021D02" w:rsidRPr="003431FD">
        <w:rPr>
          <w:rStyle w:val="dt-m"/>
          <w:color w:val="808080"/>
        </w:rPr>
        <w:t xml:space="preserve"> </w:t>
      </w:r>
      <w:r w:rsidR="00021D02" w:rsidRPr="003431FD">
        <w:rPr>
          <w:color w:val="000000"/>
        </w:rPr>
        <w:t>мониторинговая закупка;</w:t>
      </w:r>
    </w:p>
    <w:p w:rsidR="00021D02" w:rsidRPr="003431FD" w:rsidRDefault="00964B1A" w:rsidP="00964B1A">
      <w:pPr>
        <w:pStyle w:val="dt-p"/>
        <w:shd w:val="clear" w:color="auto" w:fill="FFFFFF"/>
        <w:spacing w:before="0" w:beforeAutospacing="0" w:after="0" w:afterAutospacing="0"/>
        <w:ind w:left="851" w:right="201"/>
        <w:textAlignment w:val="baseline"/>
        <w:rPr>
          <w:color w:val="000000"/>
        </w:rPr>
      </w:pPr>
      <w:r>
        <w:rPr>
          <w:rStyle w:val="dt-m"/>
          <w:color w:val="808080"/>
        </w:rPr>
        <w:t xml:space="preserve">       </w:t>
      </w:r>
      <w:r w:rsidR="00021D02" w:rsidRPr="003431FD">
        <w:rPr>
          <w:rStyle w:val="dt-m"/>
          <w:color w:val="808080"/>
        </w:rPr>
        <w:t xml:space="preserve">9) </w:t>
      </w:r>
      <w:r w:rsidR="00021D02" w:rsidRPr="003431FD">
        <w:rPr>
          <w:color w:val="000000"/>
        </w:rPr>
        <w:t>выборочный контроль;</w:t>
      </w:r>
    </w:p>
    <w:p w:rsidR="00834B3C" w:rsidRPr="003431FD" w:rsidRDefault="00834B3C" w:rsidP="003431FD">
      <w:pPr>
        <w:numPr>
          <w:ilvl w:val="1"/>
          <w:numId w:val="12"/>
        </w:numPr>
        <w:ind w:left="851" w:right="201" w:firstLine="0"/>
        <w:jc w:val="both"/>
      </w:pPr>
      <w:r w:rsidRPr="003431FD">
        <w:t>Пункт 4.2 раздел 4 Положения изложить в следующей редакции:</w:t>
      </w:r>
    </w:p>
    <w:p w:rsidR="00834B3C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«</w:t>
      </w:r>
      <w:r w:rsidR="00834B3C" w:rsidRPr="003431FD">
        <w:rPr>
          <w:rFonts w:ascii="Times New Roman" w:hAnsi="Times New Roman" w:cs="Times New Roman"/>
          <w:sz w:val="24"/>
          <w:szCs w:val="24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жилищного контроля, имеют право на досудебное обжалование:</w:t>
      </w:r>
    </w:p>
    <w:p w:rsidR="00834B3C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34B3C" w:rsidRPr="003431FD">
        <w:rPr>
          <w:rFonts w:ascii="Times New Roman" w:hAnsi="Times New Roman" w:cs="Times New Roman"/>
          <w:sz w:val="24"/>
          <w:szCs w:val="24"/>
        </w:rPr>
        <w:t>1) решений о проведении контрольных (надзорных) мероприятий</w:t>
      </w:r>
      <w:r w:rsidR="00834B3C" w:rsidRPr="003431FD">
        <w:rPr>
          <w:rFonts w:ascii="Times New Roman" w:hAnsi="Times New Roman" w:cs="Times New Roman"/>
          <w:color w:val="000000"/>
          <w:sz w:val="24"/>
          <w:szCs w:val="24"/>
        </w:rPr>
        <w:t xml:space="preserve"> и обязательных профилактических визитов</w:t>
      </w:r>
      <w:proofErr w:type="gramStart"/>
      <w:r w:rsidR="00834B3C" w:rsidRPr="003431FD">
        <w:rPr>
          <w:rFonts w:ascii="Times New Roman" w:hAnsi="Times New Roman" w:cs="Times New Roman"/>
          <w:color w:val="000000"/>
          <w:sz w:val="24"/>
          <w:szCs w:val="24"/>
        </w:rPr>
        <w:t>; </w:t>
      </w:r>
      <w:r w:rsidR="00834B3C" w:rsidRPr="003431F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34B3C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34B3C" w:rsidRPr="003431FD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B3C" w:rsidRPr="003431FD">
        <w:rPr>
          <w:rFonts w:ascii="Times New Roman" w:hAnsi="Times New Roman" w:cs="Times New Roman"/>
          <w:color w:val="000000"/>
          <w:sz w:val="24"/>
          <w:szCs w:val="24"/>
        </w:rPr>
        <w:t>актов контрольных (надзорных) мероприятий и обязательных профилактических визитов, предписаний об устранении выявленных нарушений</w:t>
      </w:r>
      <w:r w:rsidR="00834B3C" w:rsidRPr="003431FD">
        <w:rPr>
          <w:rFonts w:ascii="Times New Roman" w:hAnsi="Times New Roman" w:cs="Times New Roman"/>
          <w:sz w:val="24"/>
          <w:szCs w:val="24"/>
        </w:rPr>
        <w:t>;</w:t>
      </w:r>
    </w:p>
    <w:p w:rsidR="00834B3C" w:rsidRPr="003431FD" w:rsidRDefault="00964B1A" w:rsidP="003431FD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34B3C" w:rsidRPr="003431FD">
        <w:rPr>
          <w:rFonts w:ascii="Times New Roman" w:hAnsi="Times New Roman" w:cs="Times New Roman"/>
          <w:sz w:val="24"/>
          <w:szCs w:val="24"/>
        </w:rPr>
        <w:t xml:space="preserve">3) </w:t>
      </w:r>
      <w:r w:rsidR="00834B3C" w:rsidRPr="003431FD">
        <w:rPr>
          <w:rFonts w:ascii="Times New Roman" w:hAnsi="Times New Roman" w:cs="Times New Roman"/>
          <w:color w:val="000000"/>
          <w:sz w:val="24"/>
          <w:szCs w:val="24"/>
        </w:rPr>
        <w:t>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</w:t>
      </w:r>
      <w:r w:rsidR="00834B3C" w:rsidRPr="003431FD">
        <w:rPr>
          <w:rFonts w:ascii="Times New Roman" w:hAnsi="Times New Roman" w:cs="Times New Roman"/>
          <w:sz w:val="24"/>
          <w:szCs w:val="24"/>
        </w:rPr>
        <w:t>.</w:t>
      </w:r>
    </w:p>
    <w:p w:rsidR="00834B3C" w:rsidRPr="003431FD" w:rsidRDefault="00964B1A" w:rsidP="003431FD">
      <w:pPr>
        <w:ind w:left="851" w:right="201"/>
        <w:jc w:val="both"/>
      </w:pPr>
      <w:r>
        <w:t xml:space="preserve">         </w:t>
      </w:r>
      <w:r w:rsidR="00834B3C" w:rsidRPr="003431FD">
        <w:t>4)</w:t>
      </w:r>
      <w:r w:rsidR="00834B3C" w:rsidRPr="003431FD">
        <w:rPr>
          <w:color w:val="000000"/>
        </w:rPr>
        <w:t xml:space="preserve"> решений об отнесении объектов контроля к соответствующей категории риска; </w:t>
      </w:r>
    </w:p>
    <w:p w:rsidR="00834B3C" w:rsidRPr="003431FD" w:rsidRDefault="00964B1A" w:rsidP="00964B1A">
      <w:pPr>
        <w:pStyle w:val="dt-p"/>
        <w:shd w:val="clear" w:color="auto" w:fill="FFFFFF"/>
        <w:spacing w:before="0" w:beforeAutospacing="0" w:after="0" w:afterAutospacing="0"/>
        <w:ind w:left="851" w:right="201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834B3C" w:rsidRPr="003431FD">
        <w:rPr>
          <w:color w:val="000000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834B3C" w:rsidRPr="003431FD" w:rsidRDefault="00964B1A" w:rsidP="00964B1A">
      <w:pPr>
        <w:pStyle w:val="dt-p"/>
        <w:shd w:val="clear" w:color="auto" w:fill="FFFFFF"/>
        <w:spacing w:before="0" w:beforeAutospacing="0" w:after="0" w:afterAutospacing="0"/>
        <w:ind w:left="851" w:right="201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834B3C" w:rsidRPr="003431FD">
        <w:rPr>
          <w:color w:val="000000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Федеральным законом «</w:t>
      </w:r>
      <w:r w:rsidR="001E560F" w:rsidRPr="003431FD">
        <w:rPr>
          <w:color w:val="000000"/>
        </w:rPr>
        <w:t xml:space="preserve"> О государственном </w:t>
      </w:r>
      <w:r w:rsidR="00834B3C" w:rsidRPr="003431FD">
        <w:rPr>
          <w:color w:val="000000"/>
        </w:rPr>
        <w:t xml:space="preserve"> </w:t>
      </w:r>
      <w:r w:rsidR="001E560F" w:rsidRPr="003431FD">
        <w:rPr>
          <w:color w:val="000000"/>
        </w:rPr>
        <w:t>контроле (надзоре) и муниципальном контроле в Российской Федерации»</w:t>
      </w:r>
      <w:proofErr w:type="gramStart"/>
      <w:r w:rsidR="001E560F" w:rsidRPr="003431FD">
        <w:rPr>
          <w:color w:val="000000"/>
        </w:rPr>
        <w:t xml:space="preserve">( </w:t>
      </w:r>
      <w:proofErr w:type="gramEnd"/>
      <w:r w:rsidR="001E560F" w:rsidRPr="003431FD">
        <w:t>№540-ФЗ</w:t>
      </w:r>
      <w:r w:rsidR="001E560F" w:rsidRPr="003431FD">
        <w:rPr>
          <w:color w:val="000000"/>
        </w:rPr>
        <w:t xml:space="preserve"> в редакции </w:t>
      </w:r>
      <w:r w:rsidR="00834B3C" w:rsidRPr="003431FD">
        <w:rPr>
          <w:color w:val="000000"/>
        </w:rPr>
        <w:t xml:space="preserve">от </w:t>
      </w:r>
      <w:r w:rsidR="00834B3C" w:rsidRPr="003431FD">
        <w:t>28.12.2024</w:t>
      </w:r>
      <w:r w:rsidR="001E560F" w:rsidRPr="003431FD">
        <w:t>)</w:t>
      </w:r>
      <w:r w:rsidR="00834B3C" w:rsidRPr="003431FD">
        <w:rPr>
          <w:color w:val="000000"/>
        </w:rPr>
        <w:t>, в отношении контролируемых лиц или объектов контроля. </w:t>
      </w:r>
    </w:p>
    <w:p w:rsidR="00646870" w:rsidRPr="003431FD" w:rsidRDefault="00964B1A" w:rsidP="00964B1A">
      <w:pPr>
        <w:ind w:left="851" w:right="201"/>
        <w:jc w:val="both"/>
      </w:pPr>
      <w:r>
        <w:rPr>
          <w:color w:val="000000"/>
        </w:rPr>
        <w:t xml:space="preserve">         </w:t>
      </w:r>
      <w:r w:rsidR="00646870" w:rsidRPr="003431FD">
        <w:rPr>
          <w:color w:val="000000"/>
        </w:rPr>
        <w:t xml:space="preserve">1.5. </w:t>
      </w:r>
      <w:r w:rsidR="00646870" w:rsidRPr="003431FD">
        <w:t>Пункт 4.</w:t>
      </w:r>
      <w:r w:rsidR="00F76229" w:rsidRPr="003431FD">
        <w:t>6</w:t>
      </w:r>
      <w:r w:rsidR="00646870" w:rsidRPr="003431FD">
        <w:t xml:space="preserve"> раздел 4 Положения изложить в следующей редакции:</w:t>
      </w:r>
    </w:p>
    <w:p w:rsidR="00646870" w:rsidRPr="003431FD" w:rsidRDefault="00964B1A" w:rsidP="00964B1A">
      <w:pPr>
        <w:pStyle w:val="ConsPlusNormal"/>
        <w:spacing w:line="276" w:lineRule="auto"/>
        <w:ind w:left="851" w:right="201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«</w:t>
      </w:r>
      <w:r w:rsidR="00646870" w:rsidRPr="003431FD">
        <w:rPr>
          <w:rFonts w:ascii="Times New Roman" w:hAnsi="Times New Roman" w:cs="Times New Roman"/>
          <w:sz w:val="24"/>
          <w:szCs w:val="24"/>
        </w:rPr>
        <w:t xml:space="preserve">Жалоба на решение администрации, действия (бездействие) его должностных лиц подлежит рассмотрению в течение </w:t>
      </w:r>
      <w:r w:rsidR="00F76229" w:rsidRPr="003431FD">
        <w:rPr>
          <w:rFonts w:ascii="Times New Roman" w:hAnsi="Times New Roman" w:cs="Times New Roman"/>
          <w:sz w:val="24"/>
          <w:szCs w:val="24"/>
        </w:rPr>
        <w:t>15</w:t>
      </w:r>
      <w:r w:rsidR="00646870" w:rsidRPr="003431FD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F76229" w:rsidRPr="003431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ее регистрации в подсистеме досудебного обжалования</w:t>
      </w:r>
      <w:proofErr w:type="gramStart"/>
      <w:r w:rsidR="003431FD" w:rsidRPr="003431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proofErr w:type="gramEnd"/>
    </w:p>
    <w:p w:rsidR="006714FF" w:rsidRPr="003431FD" w:rsidRDefault="00964B1A" w:rsidP="003431FD">
      <w:pPr>
        <w:pStyle w:val="afff5"/>
        <w:tabs>
          <w:tab w:val="left" w:pos="10065"/>
        </w:tabs>
        <w:spacing w:after="240"/>
        <w:ind w:left="851" w:right="201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13B96" w:rsidRPr="003431FD">
        <w:rPr>
          <w:sz w:val="26"/>
          <w:szCs w:val="26"/>
        </w:rPr>
        <w:t xml:space="preserve"> 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 w:rsidR="00513B96" w:rsidRPr="003431FD">
        <w:rPr>
          <w:sz w:val="26"/>
          <w:szCs w:val="26"/>
        </w:rPr>
        <w:t>Краснопартизанское</w:t>
      </w:r>
      <w:proofErr w:type="spellEnd"/>
      <w:r w:rsidR="00513B96" w:rsidRPr="003431FD">
        <w:rPr>
          <w:sz w:val="26"/>
          <w:szCs w:val="26"/>
        </w:rPr>
        <w:t xml:space="preserve">» – </w:t>
      </w:r>
      <w:hyperlink r:id="rId6" w:history="1">
        <w:r w:rsidR="00513B96" w:rsidRPr="003431FD">
          <w:rPr>
            <w:rStyle w:val="aa"/>
            <w:sz w:val="26"/>
            <w:szCs w:val="26"/>
          </w:rPr>
          <w:t>www.</w:t>
        </w:r>
        <w:r w:rsidR="00513B96" w:rsidRPr="003431FD">
          <w:rPr>
            <w:rStyle w:val="aa"/>
            <w:sz w:val="26"/>
            <w:szCs w:val="26"/>
            <w:lang w:val="en-US"/>
          </w:rPr>
          <w:t>admkp</w:t>
        </w:r>
        <w:r w:rsidR="00513B96" w:rsidRPr="003431FD">
          <w:rPr>
            <w:rStyle w:val="aa"/>
            <w:sz w:val="26"/>
            <w:szCs w:val="26"/>
          </w:rPr>
          <w:t>.ru</w:t>
        </w:r>
      </w:hyperlink>
      <w:r w:rsidR="00513B96" w:rsidRPr="003431FD">
        <w:rPr>
          <w:sz w:val="26"/>
          <w:szCs w:val="26"/>
        </w:rPr>
        <w:t xml:space="preserve"> (раздел – документы)</w:t>
      </w:r>
      <w:r w:rsidR="009D1EAB" w:rsidRPr="003431FD">
        <w:rPr>
          <w:sz w:val="28"/>
          <w:szCs w:val="28"/>
        </w:rPr>
        <w:t xml:space="preserve"> и на новом  сайте </w:t>
      </w:r>
      <w:hyperlink r:id="rId7" w:history="1">
        <w:r w:rsidR="009D1EAB" w:rsidRPr="003431FD">
          <w:rPr>
            <w:rStyle w:val="aa"/>
            <w:sz w:val="28"/>
            <w:szCs w:val="28"/>
          </w:rPr>
          <w:t>https://krasnopartizanskoe.gosuslugi.ru</w:t>
        </w:r>
      </w:hyperlink>
      <w:r w:rsidR="009D1EAB" w:rsidRPr="003431FD">
        <w:rPr>
          <w:sz w:val="28"/>
          <w:szCs w:val="28"/>
        </w:rPr>
        <w:t xml:space="preserve">  </w:t>
      </w:r>
      <w:r w:rsidR="00513B96" w:rsidRPr="003431FD">
        <w:rPr>
          <w:sz w:val="26"/>
          <w:szCs w:val="26"/>
        </w:rPr>
        <w:t xml:space="preserve"> в сети Интернет.</w:t>
      </w:r>
    </w:p>
    <w:p w:rsidR="006714FF" w:rsidRPr="003431FD" w:rsidRDefault="00513B96" w:rsidP="003431FD">
      <w:pPr>
        <w:tabs>
          <w:tab w:val="left" w:pos="10065"/>
        </w:tabs>
        <w:ind w:left="851" w:right="201"/>
        <w:jc w:val="both"/>
        <w:rPr>
          <w:sz w:val="26"/>
          <w:szCs w:val="26"/>
        </w:rPr>
      </w:pPr>
      <w:r w:rsidRPr="003431FD">
        <w:rPr>
          <w:sz w:val="26"/>
          <w:szCs w:val="26"/>
        </w:rPr>
        <w:t>3. Настоящее решение вступает в силу со дня его обнародования.</w:t>
      </w:r>
    </w:p>
    <w:p w:rsidR="006714FF" w:rsidRPr="003431FD" w:rsidRDefault="006714FF" w:rsidP="003431FD">
      <w:pPr>
        <w:ind w:left="851" w:right="201"/>
        <w:jc w:val="both"/>
        <w:rPr>
          <w:sz w:val="26"/>
          <w:szCs w:val="26"/>
        </w:rPr>
      </w:pPr>
    </w:p>
    <w:p w:rsidR="00956339" w:rsidRPr="003431FD" w:rsidRDefault="00513B96" w:rsidP="003431FD">
      <w:pPr>
        <w:ind w:left="851" w:right="201"/>
        <w:rPr>
          <w:bCs/>
        </w:rPr>
      </w:pPr>
      <w:r w:rsidRPr="003431FD">
        <w:rPr>
          <w:bCs/>
        </w:rPr>
        <w:t>Председатель</w:t>
      </w:r>
      <w:r w:rsidR="00956339" w:rsidRPr="003431FD">
        <w:rPr>
          <w:bCs/>
        </w:rPr>
        <w:t xml:space="preserve"> </w:t>
      </w:r>
      <w:r w:rsidRPr="003431FD">
        <w:rPr>
          <w:bCs/>
        </w:rPr>
        <w:t xml:space="preserve">Совета депутатов  </w:t>
      </w:r>
    </w:p>
    <w:p w:rsidR="006714FF" w:rsidRPr="003431FD" w:rsidRDefault="00513B96" w:rsidP="003431FD">
      <w:pPr>
        <w:ind w:left="851" w:right="201"/>
        <w:rPr>
          <w:bCs/>
        </w:rPr>
      </w:pPr>
      <w:r w:rsidRPr="003431FD">
        <w:rPr>
          <w:bCs/>
        </w:rPr>
        <w:t xml:space="preserve">МО СП </w:t>
      </w:r>
      <w:r w:rsidR="00956339" w:rsidRPr="003431FD">
        <w:rPr>
          <w:bCs/>
        </w:rPr>
        <w:t xml:space="preserve"> </w:t>
      </w:r>
      <w:r w:rsidRPr="003431FD">
        <w:rPr>
          <w:bCs/>
        </w:rPr>
        <w:t>«</w:t>
      </w:r>
      <w:proofErr w:type="spellStart"/>
      <w:r w:rsidRPr="003431FD">
        <w:rPr>
          <w:bCs/>
        </w:rPr>
        <w:t>Краснопартизанское</w:t>
      </w:r>
      <w:proofErr w:type="spellEnd"/>
      <w:r w:rsidRPr="003431FD">
        <w:rPr>
          <w:bCs/>
        </w:rPr>
        <w:t xml:space="preserve">»                                    </w:t>
      </w:r>
      <w:r w:rsidR="00956339" w:rsidRPr="003431FD">
        <w:rPr>
          <w:bCs/>
        </w:rPr>
        <w:t xml:space="preserve">                  </w:t>
      </w:r>
      <w:r w:rsidRPr="003431FD">
        <w:rPr>
          <w:bCs/>
        </w:rPr>
        <w:t xml:space="preserve"> </w:t>
      </w:r>
      <w:r w:rsidR="00956339" w:rsidRPr="003431FD">
        <w:rPr>
          <w:bCs/>
        </w:rPr>
        <w:t xml:space="preserve">   </w:t>
      </w:r>
      <w:r w:rsidR="00606E11" w:rsidRPr="003431FD">
        <w:rPr>
          <w:bCs/>
        </w:rPr>
        <w:t xml:space="preserve">     </w:t>
      </w:r>
      <w:r w:rsidRPr="003431FD">
        <w:rPr>
          <w:bCs/>
        </w:rPr>
        <w:t xml:space="preserve"> </w:t>
      </w:r>
      <w:proofErr w:type="spellStart"/>
      <w:r w:rsidR="00956339" w:rsidRPr="003431FD">
        <w:rPr>
          <w:bCs/>
        </w:rPr>
        <w:t>Г.М.</w:t>
      </w:r>
      <w:r w:rsidRPr="003431FD">
        <w:rPr>
          <w:bCs/>
        </w:rPr>
        <w:t>Дриевская</w:t>
      </w:r>
      <w:proofErr w:type="spellEnd"/>
      <w:r w:rsidRPr="003431FD">
        <w:rPr>
          <w:bCs/>
        </w:rPr>
        <w:t xml:space="preserve"> </w:t>
      </w:r>
    </w:p>
    <w:p w:rsidR="004147BA" w:rsidRPr="003431FD" w:rsidRDefault="004147BA" w:rsidP="003431FD">
      <w:pPr>
        <w:ind w:left="851" w:right="201"/>
        <w:rPr>
          <w:bCs/>
        </w:rPr>
      </w:pPr>
    </w:p>
    <w:p w:rsidR="006714FF" w:rsidRPr="003431FD" w:rsidRDefault="00513B96" w:rsidP="003431FD">
      <w:pPr>
        <w:ind w:left="851" w:right="201"/>
        <w:rPr>
          <w:bCs/>
        </w:rPr>
      </w:pPr>
      <w:bookmarkStart w:id="0" w:name="_GoBack"/>
      <w:bookmarkEnd w:id="0"/>
      <w:r w:rsidRPr="003431FD">
        <w:rPr>
          <w:bCs/>
        </w:rPr>
        <w:t xml:space="preserve">Глава МО СП </w:t>
      </w:r>
    </w:p>
    <w:p w:rsidR="006714FF" w:rsidRPr="003431FD" w:rsidRDefault="00513B96" w:rsidP="003431FD">
      <w:pPr>
        <w:ind w:left="851" w:right="201"/>
      </w:pPr>
      <w:r w:rsidRPr="003431FD">
        <w:rPr>
          <w:bCs/>
        </w:rPr>
        <w:t>«</w:t>
      </w:r>
      <w:proofErr w:type="spellStart"/>
      <w:r w:rsidRPr="003431FD">
        <w:rPr>
          <w:bCs/>
        </w:rPr>
        <w:t>Краснопартизанское</w:t>
      </w:r>
      <w:proofErr w:type="spellEnd"/>
      <w:r w:rsidRPr="003431FD">
        <w:rPr>
          <w:bCs/>
        </w:rPr>
        <w:t xml:space="preserve">»                                    </w:t>
      </w:r>
      <w:r w:rsidR="00956339" w:rsidRPr="003431FD">
        <w:rPr>
          <w:bCs/>
        </w:rPr>
        <w:t xml:space="preserve">                              </w:t>
      </w:r>
      <w:r w:rsidRPr="003431FD">
        <w:rPr>
          <w:bCs/>
        </w:rPr>
        <w:t xml:space="preserve">  </w:t>
      </w:r>
      <w:r w:rsidR="00956339" w:rsidRPr="003431FD">
        <w:rPr>
          <w:bCs/>
        </w:rPr>
        <w:t xml:space="preserve">      </w:t>
      </w:r>
      <w:r w:rsidR="00606E11" w:rsidRPr="003431FD">
        <w:rPr>
          <w:bCs/>
        </w:rPr>
        <w:t xml:space="preserve">     </w:t>
      </w:r>
      <w:proofErr w:type="spellStart"/>
      <w:r w:rsidR="00956339" w:rsidRPr="003431FD">
        <w:rPr>
          <w:bCs/>
        </w:rPr>
        <w:t>Ц.Д.</w:t>
      </w:r>
      <w:r w:rsidRPr="003431FD">
        <w:rPr>
          <w:bCs/>
        </w:rPr>
        <w:t>Дондоков</w:t>
      </w:r>
      <w:proofErr w:type="spellEnd"/>
      <w:r w:rsidRPr="003431FD">
        <w:rPr>
          <w:bCs/>
        </w:rPr>
        <w:t xml:space="preserve"> </w:t>
      </w:r>
    </w:p>
    <w:sectPr w:rsidR="006714FF" w:rsidRPr="003431FD" w:rsidSect="00956339">
      <w:pgSz w:w="11906" w:h="16838"/>
      <w:pgMar w:top="284" w:right="746" w:bottom="568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C40205"/>
    <w:multiLevelType w:val="multilevel"/>
    <w:tmpl w:val="91C40205"/>
    <w:lvl w:ilvl="0">
      <w:start w:val="1"/>
      <w:numFmt w:val="decimal"/>
      <w:suff w:val="space"/>
      <w:lvlText w:val="%1."/>
      <w:lvlJc w:val="left"/>
      <w:pPr>
        <w:ind w:left="700" w:firstLine="0"/>
      </w:p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A612FB6"/>
    <w:multiLevelType w:val="multilevel"/>
    <w:tmpl w:val="C59EF1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5FD11241"/>
    <w:multiLevelType w:val="multilevel"/>
    <w:tmpl w:val="C59EF1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7FF51F87"/>
    <w:multiLevelType w:val="hybridMultilevel"/>
    <w:tmpl w:val="91283AAA"/>
    <w:lvl w:ilvl="0" w:tplc="C0F62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3F07B9F"/>
    <w:rsid w:val="00021D02"/>
    <w:rsid w:val="00050A31"/>
    <w:rsid w:val="000657E6"/>
    <w:rsid w:val="000716D2"/>
    <w:rsid w:val="00071AAB"/>
    <w:rsid w:val="00082D67"/>
    <w:rsid w:val="000A4F11"/>
    <w:rsid w:val="000B4875"/>
    <w:rsid w:val="000B76C4"/>
    <w:rsid w:val="000C5610"/>
    <w:rsid w:val="000E6552"/>
    <w:rsid w:val="000F3A4F"/>
    <w:rsid w:val="000F59AC"/>
    <w:rsid w:val="0011614D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1E560F"/>
    <w:rsid w:val="00201333"/>
    <w:rsid w:val="00207C2F"/>
    <w:rsid w:val="00210FA7"/>
    <w:rsid w:val="00216417"/>
    <w:rsid w:val="002431D5"/>
    <w:rsid w:val="0026631D"/>
    <w:rsid w:val="002B7F6D"/>
    <w:rsid w:val="002C2F53"/>
    <w:rsid w:val="003005B4"/>
    <w:rsid w:val="0033518C"/>
    <w:rsid w:val="003431FD"/>
    <w:rsid w:val="003437C2"/>
    <w:rsid w:val="00377186"/>
    <w:rsid w:val="003A1C03"/>
    <w:rsid w:val="003D4E17"/>
    <w:rsid w:val="003E4B34"/>
    <w:rsid w:val="00414627"/>
    <w:rsid w:val="004147BA"/>
    <w:rsid w:val="00425D63"/>
    <w:rsid w:val="004351DA"/>
    <w:rsid w:val="004643D8"/>
    <w:rsid w:val="00497C24"/>
    <w:rsid w:val="004B0D34"/>
    <w:rsid w:val="004C7BA5"/>
    <w:rsid w:val="004E7628"/>
    <w:rsid w:val="004F48F2"/>
    <w:rsid w:val="00513B96"/>
    <w:rsid w:val="005149B1"/>
    <w:rsid w:val="005647F2"/>
    <w:rsid w:val="005662D1"/>
    <w:rsid w:val="00573A09"/>
    <w:rsid w:val="005A4526"/>
    <w:rsid w:val="005C1B16"/>
    <w:rsid w:val="005E53D0"/>
    <w:rsid w:val="006002EB"/>
    <w:rsid w:val="00605D08"/>
    <w:rsid w:val="00605F34"/>
    <w:rsid w:val="00606E11"/>
    <w:rsid w:val="006128EF"/>
    <w:rsid w:val="006264B4"/>
    <w:rsid w:val="00643033"/>
    <w:rsid w:val="00644CC3"/>
    <w:rsid w:val="00646870"/>
    <w:rsid w:val="00661468"/>
    <w:rsid w:val="00663836"/>
    <w:rsid w:val="006649F0"/>
    <w:rsid w:val="006712FB"/>
    <w:rsid w:val="006714FF"/>
    <w:rsid w:val="0067245D"/>
    <w:rsid w:val="0068391B"/>
    <w:rsid w:val="0068470E"/>
    <w:rsid w:val="00695DCD"/>
    <w:rsid w:val="006A05CC"/>
    <w:rsid w:val="006A35A7"/>
    <w:rsid w:val="006B7FFA"/>
    <w:rsid w:val="007152D7"/>
    <w:rsid w:val="00746C14"/>
    <w:rsid w:val="007C2C59"/>
    <w:rsid w:val="0080115A"/>
    <w:rsid w:val="00801F23"/>
    <w:rsid w:val="00834B3C"/>
    <w:rsid w:val="00837632"/>
    <w:rsid w:val="00840455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56339"/>
    <w:rsid w:val="009578B2"/>
    <w:rsid w:val="00964B1A"/>
    <w:rsid w:val="009731F5"/>
    <w:rsid w:val="009837CD"/>
    <w:rsid w:val="00984C93"/>
    <w:rsid w:val="00987CE1"/>
    <w:rsid w:val="0099405C"/>
    <w:rsid w:val="009C600F"/>
    <w:rsid w:val="009D1EAB"/>
    <w:rsid w:val="009D3723"/>
    <w:rsid w:val="009E04F2"/>
    <w:rsid w:val="00A03B7B"/>
    <w:rsid w:val="00A200C9"/>
    <w:rsid w:val="00A250D5"/>
    <w:rsid w:val="00A2571C"/>
    <w:rsid w:val="00A32F56"/>
    <w:rsid w:val="00A36028"/>
    <w:rsid w:val="00A37A78"/>
    <w:rsid w:val="00A807E5"/>
    <w:rsid w:val="00A91424"/>
    <w:rsid w:val="00AA2C77"/>
    <w:rsid w:val="00AC3FB9"/>
    <w:rsid w:val="00AC702A"/>
    <w:rsid w:val="00AD226F"/>
    <w:rsid w:val="00AF6DE1"/>
    <w:rsid w:val="00B06EC0"/>
    <w:rsid w:val="00B13A52"/>
    <w:rsid w:val="00B224CB"/>
    <w:rsid w:val="00B24CF4"/>
    <w:rsid w:val="00B26993"/>
    <w:rsid w:val="00B42EB3"/>
    <w:rsid w:val="00B4570C"/>
    <w:rsid w:val="00B5208C"/>
    <w:rsid w:val="00B64A42"/>
    <w:rsid w:val="00B74876"/>
    <w:rsid w:val="00BB4592"/>
    <w:rsid w:val="00BB7C2B"/>
    <w:rsid w:val="00BC1664"/>
    <w:rsid w:val="00BC2546"/>
    <w:rsid w:val="00BE5B47"/>
    <w:rsid w:val="00C05085"/>
    <w:rsid w:val="00C1593D"/>
    <w:rsid w:val="00C56C7E"/>
    <w:rsid w:val="00C6503D"/>
    <w:rsid w:val="00C7335B"/>
    <w:rsid w:val="00C776A4"/>
    <w:rsid w:val="00C80C02"/>
    <w:rsid w:val="00C91012"/>
    <w:rsid w:val="00CA2C6C"/>
    <w:rsid w:val="00CC0600"/>
    <w:rsid w:val="00CC78AC"/>
    <w:rsid w:val="00CD5C4A"/>
    <w:rsid w:val="00CF7435"/>
    <w:rsid w:val="00CF7953"/>
    <w:rsid w:val="00D07232"/>
    <w:rsid w:val="00D10245"/>
    <w:rsid w:val="00D11E83"/>
    <w:rsid w:val="00D21BDD"/>
    <w:rsid w:val="00D31B36"/>
    <w:rsid w:val="00D37AAE"/>
    <w:rsid w:val="00D64861"/>
    <w:rsid w:val="00D65F07"/>
    <w:rsid w:val="00D92BB7"/>
    <w:rsid w:val="00DB69C6"/>
    <w:rsid w:val="00DC76D2"/>
    <w:rsid w:val="00DD30ED"/>
    <w:rsid w:val="00DF5E1A"/>
    <w:rsid w:val="00E64C21"/>
    <w:rsid w:val="00EB5068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556A9"/>
    <w:rsid w:val="00F76229"/>
    <w:rsid w:val="00F8455C"/>
    <w:rsid w:val="00FD7C5E"/>
    <w:rsid w:val="155445CE"/>
    <w:rsid w:val="23F07B9F"/>
    <w:rsid w:val="2A223F9B"/>
    <w:rsid w:val="380348E5"/>
    <w:rsid w:val="3D2E204C"/>
    <w:rsid w:val="3E322250"/>
    <w:rsid w:val="71327A78"/>
    <w:rsid w:val="76096EC2"/>
    <w:rsid w:val="7CF95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14FF"/>
    <w:rPr>
      <w:rFonts w:eastAsia="Times New Roman"/>
      <w:sz w:val="24"/>
      <w:szCs w:val="24"/>
    </w:rPr>
  </w:style>
  <w:style w:type="paragraph" w:styleId="1">
    <w:name w:val="heading 1"/>
    <w:basedOn w:val="a1"/>
    <w:next w:val="a1"/>
    <w:qFormat/>
    <w:rsid w:val="00671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rsid w:val="00671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rsid w:val="006714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rsid w:val="006714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rsid w:val="006714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rsid w:val="006714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rsid w:val="006714FF"/>
    <w:pPr>
      <w:spacing w:before="240" w:after="60"/>
      <w:outlineLvl w:val="6"/>
    </w:pPr>
  </w:style>
  <w:style w:type="paragraph" w:styleId="8">
    <w:name w:val="heading 8"/>
    <w:basedOn w:val="a1"/>
    <w:next w:val="a1"/>
    <w:semiHidden/>
    <w:unhideWhenUsed/>
    <w:qFormat/>
    <w:rsid w:val="006714FF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semiHidden/>
    <w:unhideWhenUsed/>
    <w:qFormat/>
    <w:rsid w:val="006714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rsid w:val="006714FF"/>
    <w:rPr>
      <w:rFonts w:ascii="Courier New" w:hAnsi="Courier New" w:cs="Courier New"/>
    </w:rPr>
  </w:style>
  <w:style w:type="character" w:styleId="a5">
    <w:name w:val="FollowedHyperlink"/>
    <w:basedOn w:val="a2"/>
    <w:rsid w:val="006714FF"/>
    <w:rPr>
      <w:color w:val="800080"/>
      <w:u w:val="single"/>
    </w:rPr>
  </w:style>
  <w:style w:type="character" w:styleId="a6">
    <w:name w:val="footnote reference"/>
    <w:basedOn w:val="a2"/>
    <w:rsid w:val="006714FF"/>
    <w:rPr>
      <w:vertAlign w:val="superscript"/>
    </w:rPr>
  </w:style>
  <w:style w:type="character" w:styleId="a7">
    <w:name w:val="annotation reference"/>
    <w:basedOn w:val="a2"/>
    <w:rsid w:val="006714FF"/>
    <w:rPr>
      <w:sz w:val="21"/>
      <w:szCs w:val="21"/>
    </w:rPr>
  </w:style>
  <w:style w:type="character" w:styleId="a8">
    <w:name w:val="endnote reference"/>
    <w:basedOn w:val="a2"/>
    <w:rsid w:val="006714FF"/>
    <w:rPr>
      <w:vertAlign w:val="superscript"/>
    </w:rPr>
  </w:style>
  <w:style w:type="character" w:styleId="HTML0">
    <w:name w:val="HTML Acronym"/>
    <w:basedOn w:val="a2"/>
    <w:rsid w:val="006714FF"/>
  </w:style>
  <w:style w:type="character" w:styleId="a9">
    <w:name w:val="Emphasis"/>
    <w:basedOn w:val="a2"/>
    <w:qFormat/>
    <w:rsid w:val="006714FF"/>
    <w:rPr>
      <w:i/>
      <w:iCs/>
    </w:rPr>
  </w:style>
  <w:style w:type="character" w:styleId="aa">
    <w:name w:val="Hyperlink"/>
    <w:basedOn w:val="a2"/>
    <w:rsid w:val="006714FF"/>
    <w:rPr>
      <w:color w:val="0000FF"/>
      <w:u w:val="single"/>
    </w:rPr>
  </w:style>
  <w:style w:type="character" w:styleId="HTML1">
    <w:name w:val="HTML Keyboard"/>
    <w:basedOn w:val="a2"/>
    <w:rsid w:val="006714FF"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sid w:val="006714FF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rsid w:val="006714FF"/>
  </w:style>
  <w:style w:type="character" w:styleId="ac">
    <w:name w:val="line number"/>
    <w:basedOn w:val="a2"/>
    <w:rsid w:val="006714FF"/>
  </w:style>
  <w:style w:type="character" w:styleId="HTML3">
    <w:name w:val="HTML Definition"/>
    <w:basedOn w:val="a2"/>
    <w:rsid w:val="006714FF"/>
    <w:rPr>
      <w:i/>
      <w:iCs/>
    </w:rPr>
  </w:style>
  <w:style w:type="character" w:styleId="HTML4">
    <w:name w:val="HTML Variable"/>
    <w:basedOn w:val="a2"/>
    <w:rsid w:val="006714FF"/>
    <w:rPr>
      <w:i/>
      <w:iCs/>
    </w:rPr>
  </w:style>
  <w:style w:type="character" w:styleId="HTML5">
    <w:name w:val="HTML Typewriter"/>
    <w:basedOn w:val="a2"/>
    <w:rsid w:val="006714FF"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sid w:val="006714FF"/>
    <w:rPr>
      <w:b/>
      <w:bCs/>
    </w:rPr>
  </w:style>
  <w:style w:type="character" w:styleId="HTML6">
    <w:name w:val="HTML Cite"/>
    <w:basedOn w:val="a2"/>
    <w:rsid w:val="006714FF"/>
    <w:rPr>
      <w:i/>
      <w:iCs/>
    </w:rPr>
  </w:style>
  <w:style w:type="paragraph" w:styleId="ae">
    <w:name w:val="Balloon Text"/>
    <w:basedOn w:val="a1"/>
    <w:rsid w:val="006714FF"/>
    <w:rPr>
      <w:sz w:val="16"/>
      <w:szCs w:val="16"/>
    </w:rPr>
  </w:style>
  <w:style w:type="paragraph" w:styleId="52">
    <w:name w:val="List 5"/>
    <w:basedOn w:val="a1"/>
    <w:rsid w:val="006714FF"/>
    <w:pPr>
      <w:ind w:left="1800" w:hanging="360"/>
    </w:pPr>
  </w:style>
  <w:style w:type="paragraph" w:styleId="af">
    <w:name w:val="List Continue"/>
    <w:basedOn w:val="a1"/>
    <w:rsid w:val="006714FF"/>
    <w:pPr>
      <w:spacing w:after="120"/>
      <w:ind w:left="360"/>
    </w:pPr>
  </w:style>
  <w:style w:type="paragraph" w:styleId="22">
    <w:name w:val="Body Text 2"/>
    <w:basedOn w:val="a1"/>
    <w:rsid w:val="006714FF"/>
    <w:pPr>
      <w:spacing w:after="120" w:line="480" w:lineRule="auto"/>
    </w:pPr>
  </w:style>
  <w:style w:type="paragraph" w:styleId="5">
    <w:name w:val="List Number 5"/>
    <w:basedOn w:val="a1"/>
    <w:rsid w:val="006714FF"/>
    <w:pPr>
      <w:numPr>
        <w:numId w:val="1"/>
      </w:numPr>
    </w:pPr>
  </w:style>
  <w:style w:type="paragraph" w:styleId="af0">
    <w:name w:val="Closing"/>
    <w:basedOn w:val="a1"/>
    <w:rsid w:val="006714FF"/>
    <w:pPr>
      <w:ind w:left="4320"/>
    </w:pPr>
  </w:style>
  <w:style w:type="paragraph" w:styleId="af1">
    <w:name w:val="Normal Indent"/>
    <w:basedOn w:val="a1"/>
    <w:rsid w:val="006714FF"/>
    <w:pPr>
      <w:ind w:left="708"/>
    </w:pPr>
  </w:style>
  <w:style w:type="paragraph" w:styleId="23">
    <w:name w:val="envelope return"/>
    <w:basedOn w:val="a1"/>
    <w:rsid w:val="006714FF"/>
    <w:rPr>
      <w:rFonts w:ascii="Arial" w:hAnsi="Arial" w:cs="Arial"/>
      <w:sz w:val="20"/>
    </w:rPr>
  </w:style>
  <w:style w:type="paragraph" w:styleId="af2">
    <w:name w:val="Plain Text"/>
    <w:basedOn w:val="a1"/>
    <w:rsid w:val="006714FF"/>
    <w:rPr>
      <w:rFonts w:ascii="Courier New" w:hAnsi="Courier New" w:cs="Courier New"/>
      <w:sz w:val="20"/>
    </w:rPr>
  </w:style>
  <w:style w:type="paragraph" w:styleId="32">
    <w:name w:val="Body Text Indent 3"/>
    <w:basedOn w:val="a1"/>
    <w:rsid w:val="006714FF"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rsid w:val="006714FF"/>
    <w:pPr>
      <w:snapToGrid w:val="0"/>
    </w:pPr>
  </w:style>
  <w:style w:type="paragraph" w:styleId="af4">
    <w:name w:val="caption"/>
    <w:basedOn w:val="a1"/>
    <w:next w:val="a1"/>
    <w:semiHidden/>
    <w:unhideWhenUsed/>
    <w:qFormat/>
    <w:rsid w:val="006714FF"/>
    <w:rPr>
      <w:rFonts w:ascii="Arial" w:eastAsia="SimHei" w:hAnsi="Arial" w:cs="Arial"/>
      <w:sz w:val="20"/>
    </w:rPr>
  </w:style>
  <w:style w:type="paragraph" w:styleId="af5">
    <w:name w:val="annotation text"/>
    <w:basedOn w:val="a1"/>
    <w:rsid w:val="006714FF"/>
  </w:style>
  <w:style w:type="paragraph" w:styleId="10">
    <w:name w:val="index 1"/>
    <w:basedOn w:val="a1"/>
    <w:next w:val="a1"/>
    <w:rsid w:val="006714FF"/>
  </w:style>
  <w:style w:type="paragraph" w:styleId="af6">
    <w:name w:val="annotation subject"/>
    <w:basedOn w:val="af5"/>
    <w:next w:val="af5"/>
    <w:rsid w:val="006714FF"/>
    <w:rPr>
      <w:b/>
      <w:bCs/>
    </w:rPr>
  </w:style>
  <w:style w:type="paragraph" w:styleId="af7">
    <w:name w:val="Document Map"/>
    <w:basedOn w:val="a1"/>
    <w:rsid w:val="006714FF"/>
    <w:pPr>
      <w:shd w:val="clear" w:color="auto" w:fill="000080"/>
    </w:pPr>
  </w:style>
  <w:style w:type="paragraph" w:styleId="af8">
    <w:name w:val="footnote text"/>
    <w:basedOn w:val="a1"/>
    <w:rsid w:val="006714FF"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rsid w:val="006714FF"/>
    <w:pPr>
      <w:ind w:leftChars="1400" w:left="2940"/>
    </w:pPr>
  </w:style>
  <w:style w:type="paragraph" w:styleId="24">
    <w:name w:val="index 2"/>
    <w:basedOn w:val="a1"/>
    <w:next w:val="a1"/>
    <w:rsid w:val="006714FF"/>
    <w:pPr>
      <w:ind w:leftChars="200" w:left="200"/>
    </w:pPr>
  </w:style>
  <w:style w:type="paragraph" w:styleId="3">
    <w:name w:val="List Number 3"/>
    <w:basedOn w:val="a1"/>
    <w:rsid w:val="006714FF"/>
    <w:pPr>
      <w:numPr>
        <w:numId w:val="2"/>
      </w:numPr>
    </w:pPr>
  </w:style>
  <w:style w:type="paragraph" w:styleId="HTML7">
    <w:name w:val="HTML Address"/>
    <w:basedOn w:val="a1"/>
    <w:rsid w:val="006714FF"/>
    <w:rPr>
      <w:i/>
      <w:iCs/>
    </w:rPr>
  </w:style>
  <w:style w:type="paragraph" w:styleId="70">
    <w:name w:val="index 7"/>
    <w:basedOn w:val="a1"/>
    <w:next w:val="a1"/>
    <w:rsid w:val="006714FF"/>
    <w:pPr>
      <w:ind w:leftChars="1200" w:left="1200"/>
    </w:pPr>
  </w:style>
  <w:style w:type="paragraph" w:styleId="33">
    <w:name w:val="index 3"/>
    <w:basedOn w:val="a1"/>
    <w:next w:val="a1"/>
    <w:rsid w:val="006714FF"/>
    <w:pPr>
      <w:ind w:leftChars="400" w:left="400"/>
    </w:pPr>
  </w:style>
  <w:style w:type="paragraph" w:styleId="53">
    <w:name w:val="index 5"/>
    <w:basedOn w:val="a1"/>
    <w:next w:val="a1"/>
    <w:rsid w:val="006714FF"/>
    <w:pPr>
      <w:ind w:leftChars="800" w:left="800"/>
    </w:pPr>
  </w:style>
  <w:style w:type="paragraph" w:styleId="42">
    <w:name w:val="index 4"/>
    <w:basedOn w:val="a1"/>
    <w:next w:val="a1"/>
    <w:rsid w:val="006714FF"/>
    <w:pPr>
      <w:ind w:leftChars="600" w:left="600"/>
    </w:pPr>
  </w:style>
  <w:style w:type="paragraph" w:styleId="af9">
    <w:name w:val="header"/>
    <w:basedOn w:val="a1"/>
    <w:rsid w:val="006714FF"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rsid w:val="006714FF"/>
    <w:pPr>
      <w:ind w:leftChars="1600" w:left="3360"/>
    </w:pPr>
  </w:style>
  <w:style w:type="paragraph" w:styleId="71">
    <w:name w:val="toc 7"/>
    <w:basedOn w:val="a1"/>
    <w:next w:val="a1"/>
    <w:rsid w:val="006714FF"/>
    <w:pPr>
      <w:ind w:leftChars="1200" w:left="2520"/>
    </w:pPr>
  </w:style>
  <w:style w:type="paragraph" w:styleId="60">
    <w:name w:val="index 6"/>
    <w:basedOn w:val="a1"/>
    <w:next w:val="a1"/>
    <w:rsid w:val="006714FF"/>
    <w:pPr>
      <w:ind w:leftChars="1000" w:left="1000"/>
    </w:pPr>
  </w:style>
  <w:style w:type="paragraph" w:styleId="afa">
    <w:name w:val="envelope address"/>
    <w:basedOn w:val="a1"/>
    <w:rsid w:val="006714FF"/>
    <w:pPr>
      <w:framePr w:w="7920" w:h="1980" w:hRule="exact" w:hSpace="180" w:wrap="around" w:hAnchor="page" w:xAlign="center" w:yAlign="bottom"/>
      <w:ind w:left="2880"/>
    </w:pPr>
    <w:rPr>
      <w:rFonts w:ascii="Arial" w:hAnsi="Arial" w:cs="Arial"/>
    </w:rPr>
  </w:style>
  <w:style w:type="paragraph" w:styleId="81">
    <w:name w:val="index 8"/>
    <w:basedOn w:val="a1"/>
    <w:next w:val="a1"/>
    <w:rsid w:val="006714FF"/>
    <w:pPr>
      <w:ind w:leftChars="1400" w:left="1400"/>
    </w:pPr>
  </w:style>
  <w:style w:type="paragraph" w:styleId="afb">
    <w:name w:val="Body Text"/>
    <w:basedOn w:val="a1"/>
    <w:rsid w:val="006714FF"/>
    <w:pPr>
      <w:spacing w:after="120"/>
    </w:pPr>
  </w:style>
  <w:style w:type="paragraph" w:styleId="91">
    <w:name w:val="index 9"/>
    <w:basedOn w:val="a1"/>
    <w:next w:val="a1"/>
    <w:rsid w:val="006714FF"/>
    <w:pPr>
      <w:ind w:leftChars="1600" w:left="1600"/>
    </w:pPr>
  </w:style>
  <w:style w:type="paragraph" w:styleId="4">
    <w:name w:val="List Number 4"/>
    <w:basedOn w:val="a1"/>
    <w:rsid w:val="006714FF"/>
    <w:pPr>
      <w:numPr>
        <w:numId w:val="3"/>
      </w:numPr>
    </w:pPr>
  </w:style>
  <w:style w:type="paragraph" w:styleId="afc">
    <w:name w:val="toa heading"/>
    <w:basedOn w:val="a1"/>
    <w:next w:val="a1"/>
    <w:rsid w:val="006714FF"/>
    <w:pPr>
      <w:spacing w:before="120"/>
    </w:pPr>
    <w:rPr>
      <w:rFonts w:ascii="Arial" w:hAnsi="Arial" w:cs="Arial"/>
    </w:rPr>
  </w:style>
  <w:style w:type="paragraph" w:styleId="afd">
    <w:name w:val="index heading"/>
    <w:basedOn w:val="a1"/>
    <w:next w:val="10"/>
    <w:rsid w:val="006714FF"/>
    <w:rPr>
      <w:rFonts w:ascii="Arial" w:hAnsi="Arial" w:cs="Arial"/>
      <w:b/>
      <w:bCs/>
    </w:rPr>
  </w:style>
  <w:style w:type="paragraph" w:styleId="11">
    <w:name w:val="toc 1"/>
    <w:basedOn w:val="a1"/>
    <w:next w:val="a1"/>
    <w:rsid w:val="006714FF"/>
  </w:style>
  <w:style w:type="paragraph" w:styleId="afe">
    <w:name w:val="table of authorities"/>
    <w:basedOn w:val="a1"/>
    <w:next w:val="a1"/>
    <w:rsid w:val="006714FF"/>
    <w:pPr>
      <w:ind w:leftChars="200" w:left="420"/>
    </w:pPr>
  </w:style>
  <w:style w:type="paragraph" w:styleId="aff">
    <w:name w:val="macro"/>
    <w:rsid w:val="006714F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rsid w:val="006714FF"/>
    <w:pPr>
      <w:ind w:leftChars="1000" w:left="2100"/>
    </w:pPr>
  </w:style>
  <w:style w:type="paragraph" w:styleId="aff0">
    <w:name w:val="table of figures"/>
    <w:basedOn w:val="a1"/>
    <w:next w:val="a1"/>
    <w:rsid w:val="006714FF"/>
    <w:pPr>
      <w:ind w:leftChars="200" w:left="200" w:hangingChars="200" w:hanging="200"/>
    </w:pPr>
  </w:style>
  <w:style w:type="paragraph" w:styleId="34">
    <w:name w:val="toc 3"/>
    <w:basedOn w:val="a1"/>
    <w:next w:val="a1"/>
    <w:rsid w:val="006714FF"/>
    <w:pPr>
      <w:ind w:leftChars="400" w:left="840"/>
    </w:pPr>
  </w:style>
  <w:style w:type="paragraph" w:styleId="25">
    <w:name w:val="toc 2"/>
    <w:basedOn w:val="a1"/>
    <w:next w:val="a1"/>
    <w:rsid w:val="006714FF"/>
    <w:pPr>
      <w:ind w:leftChars="200" w:left="420"/>
    </w:pPr>
  </w:style>
  <w:style w:type="paragraph" w:styleId="43">
    <w:name w:val="toc 4"/>
    <w:basedOn w:val="a1"/>
    <w:next w:val="a1"/>
    <w:rsid w:val="006714FF"/>
    <w:pPr>
      <w:ind w:leftChars="600" w:left="1260"/>
    </w:pPr>
  </w:style>
  <w:style w:type="paragraph" w:styleId="54">
    <w:name w:val="toc 5"/>
    <w:basedOn w:val="a1"/>
    <w:next w:val="a1"/>
    <w:rsid w:val="006714FF"/>
    <w:pPr>
      <w:ind w:leftChars="800" w:left="1680"/>
    </w:pPr>
  </w:style>
  <w:style w:type="paragraph" w:styleId="aff1">
    <w:name w:val="Note Heading"/>
    <w:basedOn w:val="a1"/>
    <w:next w:val="a1"/>
    <w:rsid w:val="006714FF"/>
  </w:style>
  <w:style w:type="paragraph" w:styleId="aff2">
    <w:name w:val="Date"/>
    <w:basedOn w:val="a1"/>
    <w:next w:val="a1"/>
    <w:rsid w:val="006714FF"/>
  </w:style>
  <w:style w:type="paragraph" w:styleId="50">
    <w:name w:val="List Bullet 5"/>
    <w:basedOn w:val="a1"/>
    <w:rsid w:val="006714FF"/>
    <w:pPr>
      <w:numPr>
        <w:numId w:val="4"/>
      </w:numPr>
    </w:pPr>
  </w:style>
  <w:style w:type="paragraph" w:styleId="aff3">
    <w:name w:val="Body Text First Indent"/>
    <w:basedOn w:val="afb"/>
    <w:rsid w:val="006714FF"/>
    <w:pPr>
      <w:ind w:firstLine="210"/>
    </w:pPr>
  </w:style>
  <w:style w:type="paragraph" w:styleId="26">
    <w:name w:val="Body Text First Indent 2"/>
    <w:basedOn w:val="aff4"/>
    <w:rsid w:val="006714FF"/>
    <w:pPr>
      <w:ind w:firstLine="210"/>
    </w:pPr>
  </w:style>
  <w:style w:type="paragraph" w:styleId="aff4">
    <w:name w:val="Body Text Indent"/>
    <w:basedOn w:val="a1"/>
    <w:rsid w:val="006714FF"/>
    <w:pPr>
      <w:spacing w:after="120"/>
      <w:ind w:left="360"/>
    </w:pPr>
  </w:style>
  <w:style w:type="paragraph" w:styleId="40">
    <w:name w:val="List Bullet 4"/>
    <w:basedOn w:val="a1"/>
    <w:rsid w:val="006714FF"/>
    <w:pPr>
      <w:numPr>
        <w:numId w:val="5"/>
      </w:numPr>
    </w:pPr>
  </w:style>
  <w:style w:type="paragraph" w:styleId="a0">
    <w:name w:val="List Bullet"/>
    <w:basedOn w:val="a1"/>
    <w:rsid w:val="006714FF"/>
    <w:pPr>
      <w:numPr>
        <w:numId w:val="6"/>
      </w:numPr>
    </w:pPr>
  </w:style>
  <w:style w:type="paragraph" w:styleId="20">
    <w:name w:val="List Bullet 2"/>
    <w:basedOn w:val="a1"/>
    <w:rsid w:val="006714FF"/>
    <w:pPr>
      <w:numPr>
        <w:numId w:val="7"/>
      </w:numPr>
    </w:pPr>
  </w:style>
  <w:style w:type="paragraph" w:styleId="30">
    <w:name w:val="List Bullet 3"/>
    <w:basedOn w:val="a1"/>
    <w:rsid w:val="006714FF"/>
    <w:pPr>
      <w:numPr>
        <w:numId w:val="8"/>
      </w:numPr>
    </w:pPr>
  </w:style>
  <w:style w:type="paragraph" w:styleId="aff5">
    <w:name w:val="Title"/>
    <w:basedOn w:val="a1"/>
    <w:qFormat/>
    <w:rsid w:val="006714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rsid w:val="006714FF"/>
    <w:pPr>
      <w:tabs>
        <w:tab w:val="center" w:pos="4153"/>
        <w:tab w:val="right" w:pos="8306"/>
      </w:tabs>
    </w:pPr>
  </w:style>
  <w:style w:type="paragraph" w:styleId="a">
    <w:name w:val="List Number"/>
    <w:basedOn w:val="a1"/>
    <w:rsid w:val="006714FF"/>
    <w:pPr>
      <w:numPr>
        <w:numId w:val="9"/>
      </w:numPr>
    </w:pPr>
  </w:style>
  <w:style w:type="paragraph" w:styleId="2">
    <w:name w:val="List Number 2"/>
    <w:basedOn w:val="a1"/>
    <w:rsid w:val="006714FF"/>
    <w:pPr>
      <w:numPr>
        <w:numId w:val="10"/>
      </w:numPr>
    </w:pPr>
  </w:style>
  <w:style w:type="paragraph" w:styleId="aff7">
    <w:name w:val="List"/>
    <w:basedOn w:val="a1"/>
    <w:rsid w:val="006714FF"/>
    <w:pPr>
      <w:ind w:left="360" w:hanging="360"/>
    </w:pPr>
  </w:style>
  <w:style w:type="paragraph" w:styleId="aff8">
    <w:name w:val="Normal (Web)"/>
    <w:rsid w:val="006714FF"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rsid w:val="006714FF"/>
    <w:pPr>
      <w:spacing w:after="120"/>
    </w:pPr>
    <w:rPr>
      <w:sz w:val="16"/>
      <w:szCs w:val="16"/>
    </w:rPr>
  </w:style>
  <w:style w:type="paragraph" w:styleId="27">
    <w:name w:val="Body Text Indent 2"/>
    <w:basedOn w:val="a1"/>
    <w:rsid w:val="006714FF"/>
    <w:pPr>
      <w:spacing w:after="120" w:line="480" w:lineRule="auto"/>
      <w:ind w:left="360"/>
    </w:pPr>
  </w:style>
  <w:style w:type="paragraph" w:styleId="aff9">
    <w:name w:val="Subtitle"/>
    <w:basedOn w:val="a1"/>
    <w:qFormat/>
    <w:rsid w:val="006714FF"/>
    <w:pPr>
      <w:spacing w:after="60"/>
      <w:jc w:val="center"/>
      <w:outlineLvl w:val="1"/>
    </w:pPr>
    <w:rPr>
      <w:rFonts w:ascii="Arial" w:hAnsi="Arial" w:cs="Arial"/>
    </w:rPr>
  </w:style>
  <w:style w:type="paragraph" w:styleId="affa">
    <w:name w:val="Signature"/>
    <w:basedOn w:val="a1"/>
    <w:rsid w:val="006714FF"/>
    <w:pPr>
      <w:ind w:left="4320"/>
    </w:pPr>
  </w:style>
  <w:style w:type="paragraph" w:styleId="affb">
    <w:name w:val="Salutation"/>
    <w:basedOn w:val="a1"/>
    <w:next w:val="a1"/>
    <w:rsid w:val="006714FF"/>
  </w:style>
  <w:style w:type="paragraph" w:styleId="28">
    <w:name w:val="List Continue 2"/>
    <w:basedOn w:val="a1"/>
    <w:rsid w:val="006714FF"/>
    <w:pPr>
      <w:spacing w:after="120"/>
      <w:ind w:left="720"/>
    </w:pPr>
  </w:style>
  <w:style w:type="paragraph" w:styleId="36">
    <w:name w:val="List Continue 3"/>
    <w:basedOn w:val="a1"/>
    <w:rsid w:val="006714FF"/>
    <w:pPr>
      <w:spacing w:after="120"/>
      <w:ind w:left="1080"/>
    </w:pPr>
  </w:style>
  <w:style w:type="paragraph" w:styleId="44">
    <w:name w:val="List Continue 4"/>
    <w:basedOn w:val="a1"/>
    <w:rsid w:val="006714FF"/>
    <w:pPr>
      <w:spacing w:after="120"/>
      <w:ind w:left="1440"/>
    </w:pPr>
  </w:style>
  <w:style w:type="paragraph" w:styleId="55">
    <w:name w:val="List Continue 5"/>
    <w:basedOn w:val="a1"/>
    <w:rsid w:val="006714FF"/>
    <w:pPr>
      <w:spacing w:after="120"/>
      <w:ind w:left="1800"/>
    </w:pPr>
  </w:style>
  <w:style w:type="paragraph" w:styleId="29">
    <w:name w:val="List 2"/>
    <w:basedOn w:val="a1"/>
    <w:rsid w:val="006714FF"/>
    <w:pPr>
      <w:ind w:left="720" w:hanging="360"/>
    </w:pPr>
  </w:style>
  <w:style w:type="paragraph" w:styleId="37">
    <w:name w:val="List 3"/>
    <w:basedOn w:val="a1"/>
    <w:rsid w:val="006714FF"/>
    <w:pPr>
      <w:ind w:left="1080" w:hanging="360"/>
    </w:pPr>
  </w:style>
  <w:style w:type="paragraph" w:styleId="45">
    <w:name w:val="List 4"/>
    <w:basedOn w:val="a1"/>
    <w:rsid w:val="006714FF"/>
    <w:pPr>
      <w:ind w:left="1440" w:hanging="360"/>
    </w:pPr>
  </w:style>
  <w:style w:type="paragraph" w:styleId="HTML8">
    <w:name w:val="HTML Preformatted"/>
    <w:basedOn w:val="a1"/>
    <w:rsid w:val="006714FF"/>
    <w:rPr>
      <w:rFonts w:ascii="Courier New" w:hAnsi="Courier New" w:cs="Courier New"/>
      <w:sz w:val="20"/>
    </w:rPr>
  </w:style>
  <w:style w:type="paragraph" w:styleId="affc">
    <w:name w:val="Block Text"/>
    <w:basedOn w:val="a1"/>
    <w:rsid w:val="006714FF"/>
    <w:pPr>
      <w:spacing w:after="120"/>
      <w:ind w:left="1440" w:right="1440"/>
    </w:pPr>
  </w:style>
  <w:style w:type="paragraph" w:styleId="affd">
    <w:name w:val="Message Header"/>
    <w:basedOn w:val="a1"/>
    <w:rsid w:val="006714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fe">
    <w:name w:val="E-mail Signature"/>
    <w:basedOn w:val="a1"/>
    <w:rsid w:val="006714FF"/>
  </w:style>
  <w:style w:type="table" w:styleId="2a">
    <w:name w:val="Table Colorful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rsid w:val="006714F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Table Web 3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Classic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rsid w:val="006714F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rsid w:val="006714F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rsid w:val="006714F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rsid w:val="006714F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rsid w:val="006714F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rsid w:val="006714FF"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rsid w:val="006714F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rsid w:val="006714F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rsid w:val="006714F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rsid w:val="006714F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9">
    <w:name w:val="Стиль1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customStyle="1" w:styleId="2f1">
    <w:name w:val="Стиль2"/>
    <w:basedOn w:val="a1"/>
    <w:rsid w:val="006714FF"/>
    <w:pPr>
      <w:wordWrap w:val="0"/>
      <w:jc w:val="both"/>
    </w:pPr>
    <w:rPr>
      <w:rFonts w:eastAsiaTheme="minorEastAsia"/>
      <w:b/>
      <w:sz w:val="28"/>
      <w:szCs w:val="28"/>
      <w:lang w:eastAsia="en-US"/>
    </w:rPr>
  </w:style>
  <w:style w:type="paragraph" w:customStyle="1" w:styleId="3e">
    <w:name w:val="Стиль3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styleId="afff4">
    <w:name w:val="No Spacing"/>
    <w:uiPriority w:val="1"/>
    <w:qFormat/>
    <w:rsid w:val="006714FF"/>
    <w:rPr>
      <w:rFonts w:ascii="Calibri" w:eastAsia="Calibri" w:hAnsi="Calibri"/>
      <w:sz w:val="22"/>
      <w:szCs w:val="22"/>
      <w:lang w:eastAsia="en-US"/>
    </w:rPr>
  </w:style>
  <w:style w:type="paragraph" w:styleId="afff5">
    <w:name w:val="List Paragraph"/>
    <w:basedOn w:val="a1"/>
    <w:uiPriority w:val="34"/>
    <w:qFormat/>
    <w:rsid w:val="009D1EAB"/>
    <w:pPr>
      <w:ind w:left="720"/>
      <w:contextualSpacing/>
    </w:pPr>
  </w:style>
  <w:style w:type="paragraph" w:customStyle="1" w:styleId="ConsPlusNormal">
    <w:name w:val="ConsPlusNormal"/>
    <w:link w:val="ConsPlusNormal1"/>
    <w:rsid w:val="00C80C0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C80C02"/>
    <w:rPr>
      <w:rFonts w:ascii="Arial" w:eastAsia="Times New Roman" w:hAnsi="Arial" w:cs="Arial"/>
      <w:lang w:eastAsia="zh-CN"/>
    </w:rPr>
  </w:style>
  <w:style w:type="paragraph" w:customStyle="1" w:styleId="dt-p">
    <w:name w:val="dt-p"/>
    <w:basedOn w:val="a1"/>
    <w:rsid w:val="00DF5E1A"/>
    <w:pPr>
      <w:spacing w:before="100" w:beforeAutospacing="1" w:after="100" w:afterAutospacing="1"/>
    </w:pPr>
  </w:style>
  <w:style w:type="character" w:customStyle="1" w:styleId="dt-m">
    <w:name w:val="dt-m"/>
    <w:basedOn w:val="a2"/>
    <w:rsid w:val="00DF5E1A"/>
  </w:style>
  <w:style w:type="character" w:customStyle="1" w:styleId="dt-r">
    <w:name w:val="dt-r"/>
    <w:basedOn w:val="a2"/>
    <w:rsid w:val="00834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rasnopartizanskoe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kp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38</cp:revision>
  <cp:lastPrinted>2023-03-16T03:12:00Z</cp:lastPrinted>
  <dcterms:created xsi:type="dcterms:W3CDTF">2021-12-06T06:44:00Z</dcterms:created>
  <dcterms:modified xsi:type="dcterms:W3CDTF">2025-03-04T07:56:00Z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9EA5E50A4BDE48BA94BF6DFE42231F8A</vt:lpwstr>
  </property>
</Properties>
</file>